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 klein </w:t>
            </w:r>
          </w:p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88134005" name="9c13ee6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4271316" name="9c13ee60-9d03-11f0-9a16-097513ca11f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62994043" name="9f70d50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2743903" name="9f70d500-9d03-11f0-9a16-097513ca11f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 gross </w:t>
            </w:r>
          </w:p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103810" name="b0b2b59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9066477" name="b0b2b590-9d03-11f0-9a16-097513ca11f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02243501" name="b3866f00-9d03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3588556" name="b3866f00-9d03-11f0-9a16-097513ca11f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5135487" name="044cd6e0-9d04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2143908" name="044cd6e0-9d04-11f0-9a16-097513ca11f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1090658" name="08cd2ee0-9d04-11f0-9a16-097513ca11f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7724806" name="08cd2ee0-9d04-11f0-9a16-097513ca11f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