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Glärnischstrasse 148, 8708 Männedorf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406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8635472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3049270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