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Glärnischstrasse 148, 8708 Männedorf</w:t>
          </w:r>
        </w:p>
        <w:p>
          <w:pPr>
            <w:spacing w:before="0" w:after="0"/>
          </w:pPr>
          <w:r>
            <w:t>406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