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Hohrainstrasse 12 Hohrainstrasse 12, 9242 Oberuzwil, Schweiz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499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62175" cy="2880000"/>
            <wp:effectExtent l="0" t="0" r="0" b="0"/>
            <wp:docPr id="439606240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095068330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