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Hohrainstrasse 12 Hohrainstrasse 12, 9242 Oberuzwil,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499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72247355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8575270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