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Hubstrasse 7 Hubstrasse 7, 8560 Märstetten,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25409571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9103136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