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Hubstrasse 7 Hubstrasse 7, 8560 Märstetten, Schweiz</w:t>
          </w:r>
        </w:p>
        <w:p>
          <w:pPr>
            <w:spacing w:before="0" w:after="0"/>
          </w:pPr>
          <w:r>
            <w:t>486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