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Hubstrasse 7 Hubstrasse 7, 8560 Märstetten,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73128518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4342658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