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Bahnhofstrasse 157 Bahnhofstrasse 157, 9244 Niederuzwil,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71381592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2959613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