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Steinackerstrasse 5 Steinackerstrasse 5, 8309 Nürensdorf,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