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Hauptstrasse 23 Hauptstrasse 23, 9556 Affeltrangen, Schweiz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62175" cy="2880000"/>
            <wp:effectExtent l="0" t="0" r="0" b="0"/>
            <wp:docPr id="126260430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9750486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