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Hauptstrasse 23 Hauptstrasse 23, 9556 Affeltrangen, Schweiz</w:t>
          </w:r>
        </w:p>
        <w:p>
          <w:pPr>
            <w:spacing w:before="0" w:after="0"/>
          </w:pPr>
          <w:r>
            <w:t>489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