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Birchstrasse 31,8156 Oberhasli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509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5555011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5108479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