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98392252" name="5a3b4d30-988a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0246510" name="5a3b4d30-988a-11f0-9af1-09809d962c6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12642700" name="5e15ef50-988a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8318606" name="5e15ef50-988a-11f0-9af1-09809d962c6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77260883" name="b29a4990-988a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0273571" name="b29a4990-988a-11f0-9af1-09809d962c6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71227590" name="ba599ff0-988a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1680025" name="ba599ff0-988a-11f0-9af1-09809d962c6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0594222" name="c7f602b0-988b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2139421" name="c7f602b0-988b-11f0-9af1-09809d962c6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157142" name="caf62350-988b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6634045" name="caf62350-988b-11f0-9af1-09809d962c6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16831012" name="fc95bb40-988c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5221832" name="fc95bb40-988c-11f0-9af1-09809d962c6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7721557" name="03e64a40-988d-11f0-9af1-09809d962c6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0676682" name="03e64a40-988d-11f0-9af1-09809d962c6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Birchstrasse 31,8156 Oberhasli</w:t>
          </w:r>
        </w:p>
        <w:p>
          <w:pPr>
            <w:spacing w:before="0" w:after="0"/>
          </w:pPr>
          <w:r>
            <w:t>509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