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FA. Alter Badiweg 1, 5034 Suhr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3488383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9026849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