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FA. Alter Badiweg 1, 5034 Suhr</w:t>
          </w:r>
        </w:p>
        <w:p>
          <w:pPr>
            <w:spacing w:before="0" w:after="0"/>
          </w:pPr>
          <w:r>
            <w:t>508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