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63, 8231 Hemmental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501 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9477572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6455668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