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2326"/>
        <w:gridCol w:w="2326"/>
        <w:gridCol w:w="2326"/>
        <w:gridCol w:w="2326"/>
        <w:gridCol w:w="2326"/>
        <w:gridCol w:w="2326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Enthaltene Einzelproben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Zugehörige Verdachtsmomente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Herkunft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Ergebnis Analytik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EFH. Hauptstrasse 63, 8231 Hemmental</w:t>
          </w:r>
        </w:p>
        <w:p>
          <w:pPr>
            <w:spacing w:before="0" w:after="0"/>
          </w:pPr>
          <w:r>
            <w:t>501 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Mischproben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