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MFH. Luzernerstrasse 43,45, 6025 Neudorf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483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2041955466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916420775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