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Hohrainstrasse 12 Hohrainstrasse 12, 9242 Oberuzwil,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0114169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0580649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