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Safenwil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481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609850" cy="2880000"/>
            <wp:effectExtent l="0" t="0" r="0" b="0"/>
            <wp:docPr id="1454953736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601750755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