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Safenwil</w:t>
          </w:r>
        </w:p>
        <w:p>
          <w:pPr>
            <w:spacing w:before="0" w:after="0"/>
          </w:pPr>
          <w:r>
            <w:t>481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