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Unterzelgstrasse 36 Unterzelgstrasse 36, 5612 Villmergen, Schweiz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492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62175" cy="2880000"/>
            <wp:effectExtent l="0" t="0" r="0" b="0"/>
            <wp:docPr id="111262137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16196927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