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Unterzelgstrasse 36 Unterzelgstrasse 36, 5612 Villmergen, Schweiz</w:t>
          </w:r>
        </w:p>
        <w:p>
          <w:pPr>
            <w:spacing w:before="0" w:after="0"/>
          </w:pPr>
          <w:r>
            <w:t>492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