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Kinder und Jugendhaus  Paradis 18, 932 Mettmenstetten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42819359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2935624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