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Scheune Golfstrasse 6, 9246 Niederbüren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5490071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6805510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c="http://schemas.openxmlformats.org/markup-compatibility/2006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