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Tramwartehalle Paradeplatz in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8885399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8977577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