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Tramwartehalle Paradeplatz in Zürich</w:t>
          </w:r>
        </w:p>
        <w:p>
          <w:pPr>
            <w:spacing w:before="0" w:after="0"/>
          </w:pPr>
          <w:r>
            <w:t>473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