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Vorraum 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29926258" name="799c040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6802398" name="799c0400-8e24-11f0-8bfa-8be5e3f0420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80325415" name="80518b8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8481367" name="80518b80-8e24-11f0-8bfa-8be5e3f0420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Vorraum 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5218345" name="9cb7714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3688002" name="9cb77140-8e24-11f0-8bfa-8be5e3f0420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23964595" name="a269e0a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5003561" name="a269e0a0-8e24-11f0-8bfa-8be5e3f0420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88317098" name="0a1926c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4185768" name="0a1926c0-8e25-11f0-8bfa-8be5e3f0420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0762981" name="14335d1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5224690" name="14335d10-8e25-11f0-8bfa-8be5e3f0420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Kiosk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0411082" name="541180a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1578518" name="541180a0-8e26-11f0-8bfa-8be5e3f0420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26617071" name="5a939c1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4620477" name="5a939c10-8e26-11f0-8bfa-8be5e3f0420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Kiosk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5014029" name="be1209c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398726" name="be1209c0-8e26-11f0-8bfa-8be5e3f04202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18585033" name="c6c02cf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6108288" name="c6c02cf0-8e26-11f0-8bfa-8be5e3f04202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