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Kamin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Schlake Schüttung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6.40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Erlihalde 5, 5106 Veltheim</w:t>
          </w:r>
        </w:p>
        <w:p>
          <w:pPr>
            <w:spacing w:before="0" w:after="0"/>
          </w:pPr>
          <w:r>
            <w:t>480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