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Erlihalde 5, 5106 Veltheim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480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18160549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414109353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