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Erlihalde 5, 5106 Veltheim</w:t>
          </w:r>
        </w:p>
        <w:p>
          <w:pPr>
            <w:spacing w:before="0" w:after="0"/>
          </w:pPr>
          <w:r>
            <w:t>48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