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/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/>
            </w:r>
          </w:p>
          <w:p>
            <w:pPr>
              <w:spacing w:before="0" w:after="0"/>
            </w:pPr>
            <w:r>
              <w:t/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/>
        </w:tc>
        <w:tc>
          <w:tcPr>
            <w:tcW w:w="1994" w:type="dxa"/>
            <w:tcMar>
              <w:left w:w="0" w:type="dxa"/>
              <w:right w:w="0" w:type="dxa"/>
            </w:tcMar>
          </w:tcPr>
          <w:p/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/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/>
            </w:r>
          </w:p>
          <w:p>
            <w:pPr>
              <w:spacing w:before="0" w:after="0"/>
            </w:pPr>
            <w:r>
              <w:t/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/>
        </w:tc>
        <w:tc>
          <w:tcPr>
            <w:tcW w:w="1994" w:type="dxa"/>
            <w:tcMar>
              <w:left w:w="0" w:type="dxa"/>
              <w:right w:w="0" w:type="dxa"/>
            </w:tcMar>
          </w:tcPr>
          <w:p/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 Ringstrasse 6, 8903 Birmensdorf</w:t>
          </w:r>
        </w:p>
        <w:p>
          <w:pPr>
            <w:spacing w:before="0" w:after="0"/>
          </w:pPr>
          <w:r>
            <w:t>276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