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7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6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3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Herd</w:t>
            </w:r>
          </w:p>
          <w:p>
            <w:pPr>
              <w:spacing w:before="0" w:after="0" w:line="240" w:lineRule="auto"/>
            </w:pPr>
            <w:r>
              <w:t>FZ Platte ev. im Innern verbaut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