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488</w:t>
          </w:r>
        </w:p>
        <w:p>
          <w:pPr>
            <w:spacing w:before="0" w:after="0"/>
          </w:pPr>
          <w:r>
            <w:t>DN 488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