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43113063" name="9a5b6320-93a6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8461146" name="9a5b6320-93a6-11f0-a4f7-1dd9f040cb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36189363" name="a4560380-93a6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0911466" name="a4560380-93a6-11f0-a4f7-1dd9f040cb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4017044" name="4f4bba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505200" name="4f4bbaf0-93a7-11f0-a4f7-1dd9f040cbc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3791944" name="54d14d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6462762" name="54d14df0-93a7-11f0-a4f7-1dd9f040cbc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63042913" name="a4c01a8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9799138" name="a4c01a80-93a7-11f0-a4f7-1dd9f040cbc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7783494" name="b0c2e6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0645870" name="b0c2e6f0-93a7-11f0-a4f7-1dd9f040cbc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/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34898003" name="e57c377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9590487" name="e57c3770-93a7-11f0-a4f7-1dd9f040cbc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2970763" name="ee0e201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6759389" name="ee0e2010-93a7-11f0-a4f7-1dd9f040cbc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5504222" name="e734aaf0-93a9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8240006" name="e734aaf0-93a9-11f0-a4f7-1dd9f040cbc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95721293" name="f3307280-93a9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1037234" name="f3307280-93a9-11f0-a4f7-1dd9f040cbc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832692" name="325b682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3093348" name="325b6820-93aa-11f0-a4f7-1dd9f040cbc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74252595" name="3c277e7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4589748" name="3c277e70-93aa-11f0-a4f7-1dd9f040cbc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72789055" name="5fafde5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9791975" name="5fafde50-93aa-11f0-a4f7-1dd9f040cbce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9431329" name="6546fd8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0094541" name="6546fd80-93aa-11f0-a4f7-1dd9f040cbc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/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64956841" name="8f4b856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1763509" name="8f4b8560-93aa-11f0-a4f7-1dd9f040cbce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5843729" name="949017c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4803146" name="949017c0-93aa-11f0-a4f7-1dd9f040cbce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