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Bahnhofstrasse 157 Bahnhofstrasse 157, 9244 Niederuzwil,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12225713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3434246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