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Hauptstrasse 48, 9650 Nesslau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475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30272595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57448855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