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48, 9650 Nesslau</w:t>
          </w:r>
        </w:p>
        <w:p>
          <w:pPr>
            <w:spacing w:before="0" w:after="0"/>
          </w:pPr>
          <w:r>
            <w:t>475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