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Hauptstrasse 110, 8415 Gräslikon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33215489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915875662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