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96815920" name="5d8eb500-8983-11f0-8845-156cf76be93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80847650" name="5d8eb500-8983-11f0-8845-156cf76be93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35536161" name="6e5460b0-8983-11f0-9d8f-3fbc0d777a3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20592461" name="6e5460b0-8983-11f0-9d8f-3fbc0d777a3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13937024" name="7b82b4d0-8983-11f0-ba54-23c23ceced5f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50875" name="7b82b4d0-8983-11f0-ba54-23c23ceced5f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0710885" name="8c324070-8983-11f0-93ce-dd258279cab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16742131" name="8c324070-8983-11f0-93ce-dd258279cab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68331739" name="982f8ea0-8983-11f0-94a3-51dbe52fd40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8851426" name="982f8ea0-8983-11f0-94a3-51dbe52fd40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57021394" name="a4b064b0-8983-11f0-82fa-dbe35649a01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17076650" name="a4b064b0-8983-11f0-82fa-dbe35649a01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Putz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30581664" name="b4ef0610-8983-11f0-8084-f150ef3d4d8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72717584" name="b4ef0610-8983-11f0-8084-f150ef3d4d88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05364045" name="bae75810-8983-11f0-8e01-9fe1644d624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85732572" name="bae75810-8983-11f0-8e01-9fe1644d624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59009004" name="cbf83d90-8983-11f0-bec7-c751e83637c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81290372" name="cbf83d90-8983-11f0-bec7-c751e83637c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36145549" name="dc093f40-8983-11f0-8d80-f54fa5545cd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3989161" name="dc093f40-8983-11f0-8d80-f54fa5545cd3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Schlafzimmer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VM-6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35682889" name="80aee7c0-8984-11f0-b470-5b7ee6433e5c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94614510" name="80aee7c0-8984-11f0-b470-5b7ee6433e5c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1006111" name="83a59280-8984-11f0-8115-ada6b9b05bc7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0614212" name="83a59280-8984-11f0-8115-ada6b9b05bc7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Kamin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VM-7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35547523" name="98e1d230-8984-11f0-94ad-711e6955848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59830522" name="98e1d230-8984-11f0-94ad-711e6955848a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55766147" name="9e1d63e0-8984-11f0-8c24-110d50d6766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1444971" name="9e1d63e0-8984-11f0-8c24-110d50d6766e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