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477</w:t>
          </w:r>
        </w:p>
        <w:p>
          <w:pPr>
            <w:spacing w:before="0" w:after="0"/>
          </w:pPr>
          <w:r>
            <w:t>477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