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r="http://schemas.openxmlformats.org/officeDocument/2006/relationships" xmlns:w="http://schemas.openxmlformats.org/wordprocessingml/2006/main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r="http://schemas.openxmlformats.org/officeDocument/2006/relationships" xmlns:w="http://schemas.openxmlformats.org/wordprocessingml/2006/main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r="http://schemas.openxmlformats.org/officeDocument/2006/relationships" xmlns:w="http://schemas.openxmlformats.org/wordprocessingml/2006/main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477</w:t>
          </w:r>
        </w:p>
        <w:p>
          <w:pPr>
            <w:spacing w:before="0" w:after="0"/>
          </w:pPr>
          <w:r>
            <w:t>477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r="http://schemas.openxmlformats.org/officeDocument/2006/relationships" xmlns:w="http://schemas.openxmlformats.org/wordprocessingml/2006/main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r="http://schemas.openxmlformats.org/officeDocument/2006/relationships" xmlns:w="http://schemas.openxmlformats.org/wordprocessingml/2006/main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