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104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Barbara Binkert</w:t>
          </w:r>
        </w:p>
        <w:p>
          <w:pPr>
            <w:spacing w:before="0" w:after="0"/>
          </w:pPr>
          <w:r>
            <w:t>479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