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29708251" name="0f7afb70-8fa1-11f0-b7bd-c108ce5d5af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4025522" name="0f7afb70-8fa1-11f0-b7bd-c108ce5d5af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1977189" name="1a48a340-8fa1-11f0-b7bd-c108ce5d5af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3530163" name="1a48a340-8fa1-11f0-b7bd-c108ce5d5af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47777432" name="3988f930-8fa1-11f0-b7bd-c108ce5d5af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9577504" name="3988f930-8fa1-11f0-b7bd-c108ce5d5af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78395868" name="3cf71de0-8fa1-11f0-b7bd-c108ce5d5af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5900520" name="3cf71de0-8fa1-11f0-b7bd-c108ce5d5af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Verputz </w:t>
            </w:r>
          </w:p>
          <w:p>
            <w:pPr>
              <w:spacing w:before="0" w:after="0"/>
            </w:pPr>
            <w:r>
              <w:t>Decke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180326027" name="5a815f60-8fa1-11f0-b7bd-c108ce5d5af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2580265" name="5a815f60-8fa1-11f0-b7bd-c108ce5d5af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357251763" name="5f0b5450-8fa1-11f0-b7bd-c108ce5d5af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27239601" name="5f0b5450-8fa1-11f0-b7bd-c108ce5d5af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Wohnung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 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19492804" name="797961b0-8fa1-11f0-b7bd-c108ce5d5af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9372240" name="797961b0-8fa1-11f0-b7bd-c108ce5d5af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555056116" name="7bba02e0-8fa1-11f0-b7bd-c108ce5d5af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95037881" name="7bba02e0-8fa1-11f0-b7bd-c108ce5d5af1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Barbara Binkert</w:t>
          </w:r>
        </w:p>
        <w:p>
          <w:pPr>
            <w:spacing w:before="0" w:after="0"/>
          </w:pPr>
          <w:r>
            <w:t>479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