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Nordstrasse 28, 9410 Heiden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472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77130572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25893389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