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Scheune Golfstrasse 6, 9246 Niederbüren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482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49434682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85828120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