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Scheune Golfstrasse 6, 9246 Niederbüren</w:t>
          </w:r>
        </w:p>
        <w:p>
          <w:pPr>
            <w:spacing w:before="0" w:after="0"/>
          </w:pPr>
          <w:r>
            <w:t>482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