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Kamin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1.60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0.80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Kamin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Schlake Schüttung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Kachelofen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Türblatt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VB-8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0.80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Türblatt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VB-9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0.80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Türblatt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VB-10</w:t>
            </w:r>
          </w:p>
        </w:tc>
        <w:tc>
          <w:p>
            <w:pPr>
              <w:spacing w:before="0" w:after="0" w:line="240" w:lineRule="auto"/>
            </w:pPr>
            <w:r>
              <w:t>Quantität: 8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6.40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Erlihalde 5, 5106 Veltheim</w:t>
          </w:r>
        </w:p>
        <w:p>
          <w:pPr>
            <w:spacing w:before="0" w:after="0"/>
          </w:pPr>
          <w:r>
            <w:t>480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