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Erlihalde 5, 5106 Veltheim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5165991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3105687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